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25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默认院系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12~12周</w:t>
      </w:r>
    </w:p>
    <w:bookmarkStart w:id="1" w:name="132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临床病理技术进展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(r039011—001)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